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 motif de recours médico-secouriste.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3E728D-0E65-45E2-B0EB-F66899D5BDA5}"/>
</file>

<file path=customXml/itemProps3.xml><?xml version="1.0" encoding="utf-8"?>
<ds:datastoreItem xmlns:ds="http://schemas.openxmlformats.org/officeDocument/2006/customXml" ds:itemID="{1052A1DA-9E7F-4E43-A83C-4E0E92B137E0}"/>
</file>

<file path=customXml/itemProps4.xml><?xml version="1.0" encoding="utf-8"?>
<ds:datastoreItem xmlns:ds="http://schemas.openxmlformats.org/officeDocument/2006/customXml" ds:itemID="{BF1523A4-DD9B-4683-9AD9-0A7AC417B4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